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21" w:rsidRPr="004D1D87" w:rsidRDefault="00F16A21" w:rsidP="00F16A21">
      <w:pPr>
        <w:pStyle w:val="NoSpacing"/>
        <w:rPr>
          <w:rFonts w:ascii="Times New Roman" w:hAnsi="Times New Roman" w:cs="Times New Roman"/>
          <w:b/>
          <w:lang w:val="sr-Cyrl-CS"/>
        </w:rPr>
      </w:pPr>
      <w:r w:rsidRPr="004D1D87">
        <w:rPr>
          <w:rFonts w:ascii="Times New Roman" w:hAnsi="Times New Roman" w:cs="Times New Roman"/>
          <w:b/>
          <w:lang w:val="sr-Cyrl-CS"/>
        </w:rPr>
        <w:t>ЗДРАВСТВЕНИ ЦЕНТАР ВРАЊЕ</w:t>
      </w:r>
    </w:p>
    <w:p w:rsidR="00F16A21" w:rsidRPr="00433239" w:rsidRDefault="00F16A21" w:rsidP="00F16A21">
      <w:pPr>
        <w:pStyle w:val="NoSpacing"/>
        <w:rPr>
          <w:rFonts w:ascii="Times New Roman" w:hAnsi="Times New Roman" w:cs="Times New Roman"/>
          <w:b/>
          <w:lang/>
        </w:rPr>
      </w:pPr>
      <w:r w:rsidRPr="004D1D87">
        <w:rPr>
          <w:rFonts w:ascii="Times New Roman" w:hAnsi="Times New Roman" w:cs="Times New Roman"/>
          <w:b/>
          <w:lang w:val="sr-Cyrl-CS"/>
        </w:rPr>
        <w:t>Број:</w:t>
      </w:r>
      <w:r>
        <w:rPr>
          <w:rFonts w:ascii="Times New Roman" w:hAnsi="Times New Roman" w:cs="Times New Roman"/>
          <w:b/>
        </w:rPr>
        <w:t>01-</w:t>
      </w:r>
      <w:r w:rsidR="00433239">
        <w:rPr>
          <w:rFonts w:ascii="Times New Roman" w:hAnsi="Times New Roman" w:cs="Times New Roman"/>
          <w:b/>
          <w:lang/>
        </w:rPr>
        <w:t>6730</w:t>
      </w:r>
    </w:p>
    <w:p w:rsidR="00F16A21" w:rsidRPr="002A0003" w:rsidRDefault="00F16A21" w:rsidP="00F16A2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1D87">
        <w:rPr>
          <w:rFonts w:ascii="Times New Roman" w:hAnsi="Times New Roman" w:cs="Times New Roman"/>
          <w:b/>
          <w:sz w:val="24"/>
          <w:szCs w:val="24"/>
          <w:lang w:val="sr-Cyrl-CS"/>
        </w:rPr>
        <w:t>Датум:</w:t>
      </w:r>
      <w:r w:rsidR="0043323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14</w:t>
      </w:r>
      <w:r w:rsidR="0030718C">
        <w:rPr>
          <w:rFonts w:ascii="Times New Roman" w:hAnsi="Times New Roman" w:cs="Times New Roman"/>
          <w:b/>
          <w:sz w:val="24"/>
          <w:szCs w:val="24"/>
        </w:rPr>
        <w:t>.</w:t>
      </w:r>
      <w:r w:rsidR="000D67D8">
        <w:rPr>
          <w:rFonts w:ascii="Times New Roman" w:hAnsi="Times New Roman" w:cs="Times New Roman"/>
          <w:b/>
          <w:sz w:val="24"/>
          <w:szCs w:val="24"/>
          <w:lang w:val="sr-Cyrl-CS"/>
        </w:rPr>
        <w:t>10</w:t>
      </w:r>
      <w:r w:rsidR="002A0003">
        <w:rPr>
          <w:rFonts w:ascii="Times New Roman" w:hAnsi="Times New Roman" w:cs="Times New Roman"/>
          <w:b/>
          <w:sz w:val="24"/>
          <w:szCs w:val="24"/>
        </w:rPr>
        <w:t>.201</w:t>
      </w:r>
      <w:r w:rsidR="00257821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A0003">
        <w:rPr>
          <w:rFonts w:ascii="Times New Roman" w:hAnsi="Times New Roman" w:cs="Times New Roman"/>
          <w:b/>
          <w:sz w:val="24"/>
          <w:szCs w:val="24"/>
          <w:lang w:val="sr-Cyrl-CS"/>
        </w:rPr>
        <w:t>године</w:t>
      </w:r>
    </w:p>
    <w:p w:rsidR="00F16A21" w:rsidRPr="003764DD" w:rsidRDefault="00F16A21" w:rsidP="00F16A2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239" w:rsidRDefault="00F16A21" w:rsidP="00F16A21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64DD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8F5535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:rsidR="00433239" w:rsidRDefault="00433239" w:rsidP="00F16A21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FA529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чл. 24. став 4. </w:t>
      </w:r>
      <w:r w:rsidRPr="00815B17">
        <w:rPr>
          <w:rFonts w:ascii="Times New Roman" w:hAnsi="Times New Roman" w:cs="Times New Roman"/>
          <w:sz w:val="24"/>
          <w:szCs w:val="24"/>
          <w:lang w:val="sr-Cyrl-CS"/>
        </w:rPr>
        <w:t>Закона о раду („Сл.</w:t>
      </w:r>
      <w:r w:rsidRPr="00FA52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5B17">
        <w:rPr>
          <w:rFonts w:ascii="Times New Roman" w:hAnsi="Times New Roman" w:cs="Times New Roman"/>
          <w:sz w:val="24"/>
          <w:szCs w:val="24"/>
          <w:lang w:val="sr-Cyrl-CS"/>
        </w:rPr>
        <w:t xml:space="preserve">гласник РС“,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бр. 24/05, 61/05, 54/09, 32/13</w:t>
      </w:r>
      <w:r w:rsidRPr="00FA529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815B17">
        <w:rPr>
          <w:rFonts w:ascii="Times New Roman" w:hAnsi="Times New Roman" w:cs="Times New Roman"/>
          <w:sz w:val="24"/>
          <w:szCs w:val="24"/>
          <w:lang w:val="sr-Cyrl-CS"/>
        </w:rPr>
        <w:t xml:space="preserve"> 75/14</w:t>
      </w:r>
      <w:r w:rsidRPr="00FA5296">
        <w:rPr>
          <w:rFonts w:ascii="Times New Roman" w:hAnsi="Times New Roman" w:cs="Times New Roman"/>
          <w:sz w:val="24"/>
          <w:szCs w:val="24"/>
          <w:lang w:val="ru-RU"/>
        </w:rPr>
        <w:t>, 13/17 – одлука УС и 113/17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члана 30 – 32. Закона о запосленима у јавним службама </w:t>
      </w:r>
      <w:r w:rsidRPr="00815B17">
        <w:rPr>
          <w:rFonts w:ascii="Times New Roman" w:hAnsi="Times New Roman" w:cs="Times New Roman"/>
          <w:sz w:val="24"/>
          <w:szCs w:val="24"/>
          <w:lang w:val="sr-Cyrl-CS"/>
        </w:rPr>
        <w:t xml:space="preserve"> („Сл.</w:t>
      </w:r>
      <w:r w:rsidRPr="00FA52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5B17">
        <w:rPr>
          <w:rFonts w:ascii="Times New Roman" w:hAnsi="Times New Roman" w:cs="Times New Roman"/>
          <w:sz w:val="24"/>
          <w:szCs w:val="24"/>
          <w:lang w:val="sr-Cyrl-CS"/>
        </w:rPr>
        <w:t xml:space="preserve">гласник РС“,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FA5296">
        <w:rPr>
          <w:rFonts w:ascii="Times New Roman" w:hAnsi="Times New Roman" w:cs="Times New Roman"/>
          <w:sz w:val="24"/>
          <w:szCs w:val="24"/>
          <w:lang w:val="ru-RU"/>
        </w:rPr>
        <w:t xml:space="preserve"> 13/17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члана 23.став 1.тачка 7. </w:t>
      </w:r>
      <w:r w:rsidRPr="00FA5296">
        <w:rPr>
          <w:rFonts w:ascii="Times New Roman" w:hAnsi="Times New Roman" w:cs="Times New Roman"/>
          <w:sz w:val="24"/>
          <w:szCs w:val="24"/>
          <w:lang w:val="ru-RU"/>
        </w:rPr>
        <w:t xml:space="preserve"> Статута Здравственог центра Врање бр. 02-1875 од 06.06.2007.године,</w:t>
      </w:r>
      <w:r w:rsidRPr="00A8569F">
        <w:t xml:space="preserve"> </w:t>
      </w:r>
      <w:r w:rsidRPr="00A8569F">
        <w:rPr>
          <w:rFonts w:ascii="Times New Roman" w:hAnsi="Times New Roman" w:cs="Times New Roman"/>
          <w:sz w:val="24"/>
          <w:szCs w:val="24"/>
        </w:rPr>
        <w:t>Уредбе о каталогу радних места у јавним службама и другим организацијама у јавном сектору</w:t>
      </w:r>
      <w:r w:rsidRPr="00FA5296">
        <w:rPr>
          <w:rFonts w:ascii="Times New Roman" w:hAnsi="Times New Roman" w:cs="Times New Roman"/>
          <w:sz w:val="24"/>
          <w:szCs w:val="24"/>
          <w:lang w:val="ru-RU"/>
        </w:rPr>
        <w:t xml:space="preserve"> вршилац дужности директора  Здравственог центра Врање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дана 14.10.201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A5296">
        <w:rPr>
          <w:rFonts w:ascii="Times New Roman" w:hAnsi="Times New Roman" w:cs="Times New Roman"/>
          <w:sz w:val="24"/>
          <w:szCs w:val="24"/>
          <w:lang w:val="ru-RU"/>
        </w:rPr>
        <w:t>.године доноси</w:t>
      </w:r>
      <w:r>
        <w:rPr>
          <w:rFonts w:ascii="Times New Roman" w:hAnsi="Times New Roman" w:cs="Times New Roman"/>
          <w:sz w:val="24"/>
          <w:szCs w:val="24"/>
          <w:lang w:val="ru-RU"/>
        </w:rPr>
        <w:t>м следећу:</w:t>
      </w:r>
    </w:p>
    <w:p w:rsidR="008A67C5" w:rsidRPr="003764DD" w:rsidRDefault="008A67C5" w:rsidP="00F16A2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A21" w:rsidRPr="003764DD" w:rsidRDefault="00F16A21" w:rsidP="00F16A2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 О ИЗМЕНАМА И ДОПУНАМА</w:t>
      </w: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ПРАВИЛНИКА</w:t>
      </w:r>
    </w:p>
    <w:p w:rsidR="00F16A21" w:rsidRPr="003764DD" w:rsidRDefault="00F16A21" w:rsidP="00F16A2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>О УНУТРАШЊОЈ ОРГАНИЗАЦИЈИ И СИСТЕМАТИЗАЦИЈИ ПОСЛОВА</w:t>
      </w:r>
    </w:p>
    <w:p w:rsidR="004A01CD" w:rsidRDefault="00F16A21" w:rsidP="004A01C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ЗДРАВСТВЕНОГ ЦЕНТРА ВРАЊЕ</w:t>
      </w:r>
      <w:r w:rsidR="000D67D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БР. 5</w:t>
      </w:r>
    </w:p>
    <w:p w:rsidR="008A67C5" w:rsidRDefault="008A67C5" w:rsidP="004A01C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D67D8" w:rsidRDefault="000D67D8" w:rsidP="004A01C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D67D8" w:rsidRDefault="000D67D8" w:rsidP="004A01C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D67D8" w:rsidRPr="008A67C5" w:rsidRDefault="000D67D8" w:rsidP="000D67D8">
      <w:pPr>
        <w:tabs>
          <w:tab w:val="left" w:pos="4080"/>
        </w:tabs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Члан 1.</w:t>
      </w:r>
    </w:p>
    <w:p w:rsidR="000D67D8" w:rsidRPr="000D67D8" w:rsidRDefault="000D67D8" w:rsidP="000D67D8">
      <w:pPr>
        <w:pStyle w:val="NoSpacing"/>
        <w:tabs>
          <w:tab w:val="left" w:pos="744"/>
        </w:tabs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У члану  28</w:t>
      </w:r>
      <w:r w:rsidRPr="002A327C">
        <w:rPr>
          <w:rFonts w:ascii="Times New Roman" w:hAnsi="Times New Roman" w:cs="Times New Roman"/>
          <w:lang w:val="sr-Cyrl-CS"/>
        </w:rPr>
        <w:t xml:space="preserve"> у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2A327C">
        <w:rPr>
          <w:rFonts w:ascii="Times New Roman" w:hAnsi="Times New Roman" w:cs="Times New Roman"/>
          <w:lang w:val="sr-Cyrl-CS"/>
        </w:rPr>
        <w:t xml:space="preserve"> Пр</w:t>
      </w:r>
      <w:r>
        <w:rPr>
          <w:rFonts w:ascii="Times New Roman" w:hAnsi="Times New Roman" w:cs="Times New Roman"/>
          <w:lang w:val="sr-Cyrl-CS"/>
        </w:rPr>
        <w:t xml:space="preserve">авилника </w:t>
      </w:r>
      <w:r w:rsidRPr="002A327C">
        <w:rPr>
          <w:rFonts w:ascii="Times New Roman" w:hAnsi="Times New Roman" w:cs="Times New Roman"/>
          <w:lang w:val="sr-Cyrl-CS"/>
        </w:rPr>
        <w:t>о систематизацији послова здравственог центра Врање</w:t>
      </w:r>
      <w:r>
        <w:rPr>
          <w:rFonts w:ascii="Times New Roman" w:hAnsi="Times New Roman" w:cs="Times New Roman"/>
          <w:lang w:val="sr-Cyrl-CS"/>
        </w:rPr>
        <w:t xml:space="preserve"> бр. 01-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lang/>
        </w:rPr>
        <w:t>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>
        <w:rPr>
          <w:rFonts w:ascii="Times New Roman" w:hAnsi="Times New Roman" w:cs="Times New Roman"/>
          <w:lang w:val="sr-Cyrl-CS"/>
        </w:rPr>
        <w:t xml:space="preserve"> од 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  <w:lang w:val="sr-Cyrl-CS"/>
        </w:rPr>
        <w:t>.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lang w:val="sr-Cyrl-CS"/>
        </w:rPr>
        <w:t>.201</w:t>
      </w:r>
      <w:r>
        <w:rPr>
          <w:rFonts w:ascii="Times New Roman" w:hAnsi="Times New Roman" w:cs="Times New Roman"/>
        </w:rPr>
        <w:t>7</w:t>
      </w:r>
      <w:r w:rsidRPr="002A327C">
        <w:rPr>
          <w:rFonts w:ascii="Times New Roman" w:hAnsi="Times New Roman" w:cs="Times New Roman"/>
          <w:lang w:val="sr-Cyrl-CS"/>
        </w:rPr>
        <w:t>. године</w:t>
      </w:r>
      <w:r>
        <w:rPr>
          <w:rFonts w:ascii="Times New Roman" w:hAnsi="Times New Roman" w:cs="Times New Roman"/>
          <w:lang w:val="sr-Cyrl-CS"/>
        </w:rPr>
        <w:t xml:space="preserve"> и др...,  на страни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/>
        </w:rPr>
        <w:t>80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/>
        </w:rPr>
        <w:t xml:space="preserve"> у тачци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lang/>
        </w:rPr>
        <w:t xml:space="preserve"> мења се назив радног места и гласи – Доктор медицине-начелник службе  Хитне медицинске  помоћи мењају се и посебни услови за обављање послова тако да гласи.</w:t>
      </w:r>
    </w:p>
    <w:p w:rsidR="000D67D8" w:rsidRDefault="000D67D8" w:rsidP="004A01C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D67D8" w:rsidRDefault="000D67D8" w:rsidP="004A01C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554B" w:rsidRPr="004A01CD" w:rsidRDefault="00094886" w:rsidP="004A01C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 w:rsidR="006F554B">
        <w:rPr>
          <w:rFonts w:ascii="Times New Roman" w:hAnsi="Times New Roman" w:cs="Times New Roman"/>
          <w:b/>
          <w:lang w:val="sr-Cyrl-CS"/>
        </w:rPr>
        <w:tab/>
      </w:r>
    </w:p>
    <w:p w:rsidR="008A67C5" w:rsidRPr="008A67C5" w:rsidRDefault="000D67D8" w:rsidP="008A67C5">
      <w:pPr>
        <w:tabs>
          <w:tab w:val="left" w:pos="4080"/>
        </w:tabs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Члан 2</w:t>
      </w:r>
      <w:r w:rsidR="008953D2">
        <w:rPr>
          <w:rFonts w:ascii="Times New Roman" w:hAnsi="Times New Roman" w:cs="Times New Roman"/>
          <w:b/>
          <w:lang w:val="sr-Cyrl-CS"/>
        </w:rPr>
        <w:t>.</w:t>
      </w:r>
    </w:p>
    <w:p w:rsidR="008A67C5" w:rsidRPr="008A67C5" w:rsidRDefault="000D67D8" w:rsidP="00FD582C">
      <w:pPr>
        <w:ind w:right="-37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val="sr-Cyrl-CS"/>
        </w:rPr>
        <w:t xml:space="preserve">    У члану  28</w:t>
      </w:r>
      <w:r w:rsidR="00FD582C" w:rsidRPr="002A327C">
        <w:rPr>
          <w:rFonts w:ascii="Times New Roman" w:hAnsi="Times New Roman" w:cs="Times New Roman"/>
          <w:lang w:val="sr-Cyrl-CS"/>
        </w:rPr>
        <w:t xml:space="preserve"> у</w:t>
      </w:r>
      <w:r>
        <w:rPr>
          <w:rFonts w:ascii="Times New Roman" w:hAnsi="Times New Roman" w:cs="Times New Roman"/>
          <w:lang w:val="sr-Cyrl-CS"/>
        </w:rPr>
        <w:t xml:space="preserve"> </w:t>
      </w:r>
      <w:r w:rsidR="00FD582C" w:rsidRPr="002A327C">
        <w:rPr>
          <w:rFonts w:ascii="Times New Roman" w:hAnsi="Times New Roman" w:cs="Times New Roman"/>
          <w:lang w:val="sr-Cyrl-CS"/>
        </w:rPr>
        <w:t xml:space="preserve"> Пр</w:t>
      </w:r>
      <w:r w:rsidR="00FD582C">
        <w:rPr>
          <w:rFonts w:ascii="Times New Roman" w:hAnsi="Times New Roman" w:cs="Times New Roman"/>
          <w:lang w:val="sr-Cyrl-CS"/>
        </w:rPr>
        <w:t xml:space="preserve">авилника </w:t>
      </w:r>
      <w:r w:rsidR="00FD582C" w:rsidRPr="002A327C">
        <w:rPr>
          <w:rFonts w:ascii="Times New Roman" w:hAnsi="Times New Roman" w:cs="Times New Roman"/>
          <w:lang w:val="sr-Cyrl-CS"/>
        </w:rPr>
        <w:t>о систематизацији послова здравственог центра Врање</w:t>
      </w:r>
      <w:r w:rsidR="00FD582C">
        <w:rPr>
          <w:rFonts w:ascii="Times New Roman" w:hAnsi="Times New Roman" w:cs="Times New Roman"/>
          <w:lang w:val="sr-Cyrl-CS"/>
        </w:rPr>
        <w:t xml:space="preserve"> бр. 01-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lang/>
        </w:rPr>
        <w:t>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="00FD582C">
        <w:rPr>
          <w:rFonts w:ascii="Times New Roman" w:hAnsi="Times New Roman" w:cs="Times New Roman"/>
          <w:lang w:val="sr-Cyrl-CS"/>
        </w:rPr>
        <w:t xml:space="preserve"> од </w:t>
      </w:r>
      <w:r w:rsidR="00FD582C">
        <w:rPr>
          <w:rFonts w:ascii="Times New Roman" w:hAnsi="Times New Roman" w:cs="Times New Roman"/>
        </w:rPr>
        <w:t>13</w:t>
      </w:r>
      <w:r w:rsidR="00FD582C">
        <w:rPr>
          <w:rFonts w:ascii="Times New Roman" w:hAnsi="Times New Roman" w:cs="Times New Roman"/>
          <w:lang w:val="sr-Cyrl-CS"/>
        </w:rPr>
        <w:t>.</w:t>
      </w:r>
      <w:r w:rsidR="00FD582C">
        <w:rPr>
          <w:rFonts w:ascii="Times New Roman" w:hAnsi="Times New Roman" w:cs="Times New Roman"/>
        </w:rPr>
        <w:t>10</w:t>
      </w:r>
      <w:r w:rsidR="00FD582C">
        <w:rPr>
          <w:rFonts w:ascii="Times New Roman" w:hAnsi="Times New Roman" w:cs="Times New Roman"/>
          <w:lang w:val="sr-Cyrl-CS"/>
        </w:rPr>
        <w:t>.201</w:t>
      </w:r>
      <w:r w:rsidR="00FD582C">
        <w:rPr>
          <w:rFonts w:ascii="Times New Roman" w:hAnsi="Times New Roman" w:cs="Times New Roman"/>
        </w:rPr>
        <w:t>7</w:t>
      </w:r>
      <w:r w:rsidR="00FD582C" w:rsidRPr="002A327C">
        <w:rPr>
          <w:rFonts w:ascii="Times New Roman" w:hAnsi="Times New Roman" w:cs="Times New Roman"/>
          <w:lang w:val="sr-Cyrl-CS"/>
        </w:rPr>
        <w:t>. године</w:t>
      </w:r>
      <w:r>
        <w:rPr>
          <w:rFonts w:ascii="Times New Roman" w:hAnsi="Times New Roman" w:cs="Times New Roman"/>
          <w:lang w:val="sr-Cyrl-CS"/>
        </w:rPr>
        <w:t xml:space="preserve"> и др...,</w:t>
      </w:r>
      <w:r w:rsidR="00FD582C">
        <w:rPr>
          <w:rFonts w:ascii="Times New Roman" w:hAnsi="Times New Roman" w:cs="Times New Roman"/>
          <w:lang w:val="sr-Cyrl-CS"/>
        </w:rPr>
        <w:t xml:space="preserve">  на страни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/>
        </w:rPr>
        <w:t>8</w:t>
      </w:r>
      <w:r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  <w:lang/>
        </w:rPr>
        <w:t xml:space="preserve"> у тачци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lang/>
        </w:rPr>
        <w:t>1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/>
        </w:rPr>
        <w:t>1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/>
        </w:rPr>
        <w:t>8</w:t>
      </w:r>
      <w:r w:rsidR="00FD582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/>
        </w:rPr>
        <w:t>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/>
        </w:rPr>
        <w:t xml:space="preserve">  мења се назив радног места и гласи – Доктор медицине-начелник службе  Хитне медицинске  помоћи мењају се и посебни услови за обављање послова тако да гласи: </w:t>
      </w:r>
      <w:r w:rsidR="00FD582C">
        <w:rPr>
          <w:rFonts w:ascii="Times New Roman" w:hAnsi="Times New Roman" w:cs="Times New Roman"/>
        </w:rPr>
        <w:t xml:space="preserve"> </w:t>
      </w:r>
      <w:r w:rsidR="00FD582C">
        <w:rPr>
          <w:rFonts w:ascii="Times New Roman" w:hAnsi="Times New Roman" w:cs="Times New Roman"/>
          <w:b/>
        </w:rPr>
        <w:tab/>
      </w:r>
    </w:p>
    <w:tbl>
      <w:tblPr>
        <w:tblW w:w="10781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423"/>
      </w:tblGrid>
      <w:tr w:rsidR="000D67D8" w:rsidRPr="00F00F44" w:rsidTr="00D85C81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t>Назив радног места</w:t>
            </w:r>
          </w:p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Default="000D67D8" w:rsidP="00D85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r-Latn-CS"/>
              </w:rPr>
              <w:t>ДОКТОР МЕДИЦИНЕ У ХИТНОЈ МЕДИЦИНСКОЈ ПОМОЋИ</w:t>
            </w:r>
          </w:p>
          <w:p w:rsidR="000D67D8" w:rsidRPr="000D67D8" w:rsidRDefault="000D67D8" w:rsidP="00D85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r-Latn-CS"/>
              </w:rPr>
              <w:t>Начелник службе</w:t>
            </w:r>
          </w:p>
        </w:tc>
      </w:tr>
      <w:tr w:rsidR="000D67D8" w:rsidRPr="00F00F44" w:rsidTr="00D85C81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</w:pPr>
            <w:r w:rsidRPr="007C36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Pr="00F00F44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  <w:t>Z020201</w:t>
            </w:r>
          </w:p>
        </w:tc>
      </w:tr>
      <w:tr w:rsidR="000D67D8" w:rsidRPr="00751A9B" w:rsidTr="00D85C81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:rsidR="000D67D8" w:rsidRPr="0089309E" w:rsidRDefault="000D67D8" w:rsidP="00D85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t xml:space="preserve">Општи типичним опис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t xml:space="preserve">  </w:t>
            </w:r>
            <w:r w:rsidRPr="008930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t>посла</w:t>
            </w: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Pr="00FA13EE" w:rsidRDefault="000D67D8" w:rsidP="000D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751A9B">
              <w:rPr>
                <w:sz w:val="20"/>
                <w:szCs w:val="20"/>
              </w:rPr>
              <w:t xml:space="preserve"> </w:t>
            </w: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Опис посла: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службе, односно организује и координира рад службе и стара се о извршењу послова и задатака у оквиру службе.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Координира дијагностички и терапијски рад службе, врши распоред лекара и осталих радника на послове и радне задатке у оквиру службе.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Организује стручно методолошки рад службе.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Организује негу, испитивање и лечење болесника.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Обавља конзилијарне и консултативне прегледе у оквиру службе и Здравственог центра.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Прати новине у медицинској науци и техници и стара се о њиховој примени уз </w:t>
            </w: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 xml:space="preserve">претходној консултацији Стручног колегијума.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Одговоран је за економично и рационално пословање службе.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0D67D8" w:rsidRPr="00FA13EE" w:rsidRDefault="00581CCE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Одговоран је за спрово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ђ</w:t>
            </w:r>
            <w:r w:rsidR="000D67D8"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ење мера из области послова од интереса за стручно усавршавање кадрова.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Иницира уводјење нових метода лечења.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Стара се о перманентној едукацији запослених.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спроводјење одлука директора. 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ради у превентивним саветовалиштима;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организује и спроводи прописане систематске, циљане и скрининг прегледе;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учествује у посебним програмима (вакцинација, мере у току епидемија и масовних несрећа, мере за рано откривање болести);</w:t>
            </w:r>
          </w:p>
          <w:p w:rsidR="000D67D8" w:rsidRPr="00FA13EE" w:rsidRDefault="00581CCE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- обавља </w:t>
            </w:r>
            <w:r w:rsidR="000D67D8"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даје оцену о здравственом стању и упућује на оцену радне способности, иде у кућне посете у оквиру теренског рада;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збрињава пацијенте на месту повређивања, односно нагло насталог обољења, којима је неопходно указивање хитне медицинске помоћи, по потреби прати пацијента у хитном санитетском транспорту до одговарајуће здравствене установе;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учествује у унапређењу квалитета здравствене заштите;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0D67D8" w:rsidRPr="00FA13EE" w:rsidRDefault="000D67D8" w:rsidP="000D67D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планира, надзире и евалуира спровођење здравствене заштите;</w:t>
            </w:r>
          </w:p>
          <w:p w:rsidR="000D67D8" w:rsidRPr="00FA13EE" w:rsidRDefault="000D67D8" w:rsidP="000D67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</w:p>
          <w:p w:rsidR="000D67D8" w:rsidRPr="00751A9B" w:rsidRDefault="000D67D8" w:rsidP="000D67D8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lang w:eastAsia="sr-Latn-CS"/>
              </w:rPr>
              <w:t xml:space="preserve">   </w:t>
            </w:r>
            <w:r w:rsidRPr="00DD6099">
              <w:rPr>
                <w:rFonts w:eastAsia="Times New Roman"/>
                <w:lang w:val="sr-Latn-CS" w:eastAsia="sr-Latn-CS"/>
              </w:rPr>
              <w:t xml:space="preserve">За свој рад одговоран је </w:t>
            </w:r>
            <w:proofErr w:type="spellStart"/>
            <w:r w:rsidRPr="00DD6099">
              <w:rPr>
                <w:rFonts w:eastAsia="Times New Roman"/>
                <w:lang w:eastAsia="sr-Latn-CS"/>
              </w:rPr>
              <w:t>Управнику</w:t>
            </w:r>
            <w:proofErr w:type="spellEnd"/>
            <w:r w:rsidRPr="00DD6099">
              <w:rPr>
                <w:rFonts w:eastAsia="Times New Roman"/>
                <w:lang w:eastAsia="sr-Latn-CS"/>
              </w:rPr>
              <w:t xml:space="preserve"> </w:t>
            </w:r>
            <w:proofErr w:type="spellStart"/>
            <w:r w:rsidRPr="00DD6099">
              <w:rPr>
                <w:rFonts w:eastAsia="Times New Roman"/>
                <w:lang w:eastAsia="sr-Latn-CS"/>
              </w:rPr>
              <w:t>Дома</w:t>
            </w:r>
            <w:proofErr w:type="spellEnd"/>
            <w:r w:rsidRPr="00DD6099">
              <w:rPr>
                <w:rFonts w:eastAsia="Times New Roman"/>
                <w:lang w:eastAsia="sr-Latn-CS"/>
              </w:rPr>
              <w:t xml:space="preserve"> </w:t>
            </w:r>
            <w:proofErr w:type="spellStart"/>
            <w:r w:rsidRPr="00DD6099">
              <w:rPr>
                <w:rFonts w:eastAsia="Times New Roman"/>
                <w:lang w:eastAsia="sr-Latn-CS"/>
              </w:rPr>
              <w:t>здравља</w:t>
            </w:r>
            <w:proofErr w:type="spellEnd"/>
            <w:r w:rsidRPr="00DD6099">
              <w:rPr>
                <w:rFonts w:eastAsia="Times New Roman"/>
                <w:lang w:val="sr-Latn-CS" w:eastAsia="sr-Latn-CS"/>
              </w:rPr>
              <w:t xml:space="preserve"> и директору </w:t>
            </w:r>
            <w:r w:rsidRPr="00DD6099">
              <w:rPr>
                <w:rFonts w:eastAsia="Times New Roman"/>
                <w:lang w:eastAsia="sr-Latn-CS"/>
              </w:rPr>
              <w:t xml:space="preserve">ЗЦ </w:t>
            </w:r>
            <w:proofErr w:type="spellStart"/>
            <w:r w:rsidRPr="00DD6099">
              <w:rPr>
                <w:rFonts w:eastAsia="Times New Roman"/>
                <w:lang w:eastAsia="sr-Latn-CS"/>
              </w:rPr>
              <w:t>Врање</w:t>
            </w:r>
            <w:proofErr w:type="spellEnd"/>
          </w:p>
        </w:tc>
      </w:tr>
      <w:tr w:rsidR="000D67D8" w:rsidRPr="002B052A" w:rsidTr="00D85C81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Pr="0089309E" w:rsidRDefault="000D67D8" w:rsidP="00D85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lastRenderedPageBreak/>
              <w:t>Стручна спрема образовање</w:t>
            </w: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Pr="00F00F44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Стручна спрема: Високо образовање:</w:t>
            </w:r>
          </w:p>
          <w:p w:rsidR="000D67D8" w:rsidRPr="00F00F44" w:rsidRDefault="000D67D8" w:rsidP="00D85C8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 интегрисаним академским студијама, по пропису који уређује високо образовање, почев од 10. септембра 2005. године;</w:t>
            </w:r>
          </w:p>
          <w:p w:rsidR="000D67D8" w:rsidRPr="002B052A" w:rsidRDefault="000D67D8" w:rsidP="00D85C8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 основним студијама у трајању од најмање пет година, по пропису који је уређивао високо образовање до 10. септембра 2005. године.</w:t>
            </w:r>
          </w:p>
        </w:tc>
      </w:tr>
      <w:tr w:rsidR="000D67D8" w:rsidRPr="00F00F44" w:rsidTr="00D85C81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t>Додатна знања и испити/радно искуство</w:t>
            </w: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Pr="00F00F44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Посебни услови: - стручни испит;</w:t>
            </w:r>
          </w:p>
          <w:p w:rsidR="000D67D8" w:rsidRPr="00F00F44" w:rsidRDefault="000D67D8" w:rsidP="00D85C8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0D67D8" w:rsidRPr="00F00F44" w:rsidRDefault="000D67D8" w:rsidP="00D85C81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- најмање шест месеци радног искуства у звању доктора медицине.</w:t>
            </w:r>
          </w:p>
        </w:tc>
      </w:tr>
      <w:tr w:rsidR="000D67D8" w:rsidRPr="00751A9B" w:rsidTr="00D85C81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Pr="0089309E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t>Постојећи број извршилаца</w:t>
            </w: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67D8" w:rsidRPr="000D67D8" w:rsidRDefault="000D67D8" w:rsidP="00D85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8A67C5" w:rsidRDefault="008A67C5" w:rsidP="00FD582C">
      <w:pPr>
        <w:ind w:right="-379"/>
        <w:rPr>
          <w:rFonts w:ascii="Times New Roman" w:hAnsi="Times New Roman" w:cs="Times New Roman"/>
          <w:b/>
          <w:lang/>
        </w:rPr>
      </w:pPr>
    </w:p>
    <w:p w:rsidR="000D67D8" w:rsidRDefault="000D67D8" w:rsidP="00FD582C">
      <w:pPr>
        <w:ind w:right="-379"/>
        <w:rPr>
          <w:rFonts w:ascii="Times New Roman" w:hAnsi="Times New Roman" w:cs="Times New Roman"/>
          <w:b/>
          <w:lang/>
        </w:rPr>
      </w:pPr>
    </w:p>
    <w:p w:rsidR="000D67D8" w:rsidRDefault="000D67D8" w:rsidP="00FD582C">
      <w:pPr>
        <w:ind w:right="-379"/>
        <w:rPr>
          <w:rFonts w:ascii="Times New Roman" w:hAnsi="Times New Roman" w:cs="Times New Roman"/>
          <w:b/>
          <w:lang/>
        </w:rPr>
      </w:pPr>
    </w:p>
    <w:p w:rsidR="000D67D8" w:rsidRDefault="000D67D8" w:rsidP="00FD582C">
      <w:pPr>
        <w:ind w:right="-379"/>
        <w:rPr>
          <w:rFonts w:ascii="Times New Roman" w:hAnsi="Times New Roman" w:cs="Times New Roman"/>
          <w:b/>
          <w:lang/>
        </w:rPr>
      </w:pPr>
    </w:p>
    <w:p w:rsidR="000D67D8" w:rsidRDefault="000D67D8" w:rsidP="00FD582C">
      <w:pPr>
        <w:ind w:right="-379"/>
        <w:rPr>
          <w:rFonts w:ascii="Times New Roman" w:hAnsi="Times New Roman" w:cs="Times New Roman"/>
          <w:b/>
          <w:lang/>
        </w:rPr>
      </w:pPr>
    </w:p>
    <w:p w:rsidR="000D67D8" w:rsidRPr="000D67D8" w:rsidRDefault="000D67D8" w:rsidP="00FD582C">
      <w:pPr>
        <w:ind w:right="-379"/>
        <w:rPr>
          <w:rFonts w:ascii="Times New Roman" w:hAnsi="Times New Roman" w:cs="Times New Roman"/>
          <w:b/>
          <w:lang/>
        </w:rPr>
      </w:pPr>
    </w:p>
    <w:p w:rsidR="00FD582C" w:rsidRPr="000D67D8" w:rsidRDefault="00FD582C" w:rsidP="00FD582C">
      <w:pPr>
        <w:tabs>
          <w:tab w:val="left" w:pos="4120"/>
        </w:tabs>
        <w:ind w:right="-379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b/>
        </w:rPr>
        <w:tab/>
      </w:r>
      <w:r w:rsidR="000D67D8">
        <w:rPr>
          <w:rFonts w:ascii="Times New Roman" w:hAnsi="Times New Roman" w:cs="Times New Roman"/>
          <w:b/>
          <w:lang/>
        </w:rPr>
        <w:t xml:space="preserve">    </w:t>
      </w:r>
      <w:r w:rsidRPr="00FD582C">
        <w:rPr>
          <w:rFonts w:ascii="Times New Roman" w:hAnsi="Times New Roman" w:cs="Times New Roman"/>
          <w:b/>
          <w:lang w:val="sr-Cyrl-CS"/>
        </w:rPr>
        <w:t>Члан</w:t>
      </w:r>
      <w:r w:rsidR="007423DE">
        <w:rPr>
          <w:rFonts w:ascii="Times New Roman" w:hAnsi="Times New Roman" w:cs="Times New Roman"/>
          <w:b/>
        </w:rPr>
        <w:t xml:space="preserve"> </w:t>
      </w:r>
      <w:r w:rsidR="000D67D8">
        <w:rPr>
          <w:rFonts w:ascii="Times New Roman" w:hAnsi="Times New Roman" w:cs="Times New Roman"/>
          <w:b/>
          <w:lang/>
        </w:rPr>
        <w:t>3</w:t>
      </w:r>
    </w:p>
    <w:p w:rsidR="00254F93" w:rsidRPr="004A01CD" w:rsidRDefault="004E303E" w:rsidP="00FD582C">
      <w:pPr>
        <w:ind w:right="-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r-Cyrl-CS"/>
        </w:rPr>
        <w:t xml:space="preserve">  </w:t>
      </w:r>
      <w:r w:rsidR="00D0309A">
        <w:rPr>
          <w:rFonts w:ascii="Times New Roman" w:hAnsi="Times New Roman" w:cs="Times New Roman"/>
        </w:rPr>
        <w:t xml:space="preserve">У табеларном приказу радних места по организационим јединицама са бројем извршилаца  </w:t>
      </w:r>
      <w:r w:rsidR="000D67D8">
        <w:rPr>
          <w:rFonts w:ascii="Times New Roman" w:hAnsi="Times New Roman" w:cs="Times New Roman"/>
          <w:lang/>
        </w:rPr>
        <w:t xml:space="preserve"> </w:t>
      </w:r>
      <w:r w:rsidR="000D67D8" w:rsidRPr="002A327C">
        <w:rPr>
          <w:rFonts w:ascii="Times New Roman" w:hAnsi="Times New Roman" w:cs="Times New Roman"/>
          <w:lang w:val="sr-Cyrl-CS"/>
        </w:rPr>
        <w:t>Пр</w:t>
      </w:r>
      <w:r w:rsidR="000D67D8">
        <w:rPr>
          <w:rFonts w:ascii="Times New Roman" w:hAnsi="Times New Roman" w:cs="Times New Roman"/>
          <w:lang w:val="sr-Cyrl-CS"/>
        </w:rPr>
        <w:t xml:space="preserve">авилника </w:t>
      </w:r>
      <w:r w:rsidR="000D67D8" w:rsidRPr="002A327C">
        <w:rPr>
          <w:rFonts w:ascii="Times New Roman" w:hAnsi="Times New Roman" w:cs="Times New Roman"/>
          <w:lang w:val="sr-Cyrl-CS"/>
        </w:rPr>
        <w:t>о систематизацији послова здравственог центра Врање</w:t>
      </w:r>
      <w:r w:rsidR="000D67D8">
        <w:rPr>
          <w:rFonts w:ascii="Times New Roman" w:hAnsi="Times New Roman" w:cs="Times New Roman"/>
          <w:lang w:val="sr-Cyrl-CS"/>
        </w:rPr>
        <w:t xml:space="preserve"> бр. 01-</w:t>
      </w:r>
      <w:r w:rsidR="000D67D8">
        <w:rPr>
          <w:rFonts w:ascii="Times New Roman" w:hAnsi="Times New Roman" w:cs="Times New Roman"/>
        </w:rPr>
        <w:t>4</w:t>
      </w:r>
      <w:r w:rsidR="000D67D8">
        <w:rPr>
          <w:rFonts w:ascii="Times New Roman" w:hAnsi="Times New Roman" w:cs="Times New Roman"/>
          <w:lang/>
        </w:rPr>
        <w:t>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="000D67D8">
        <w:rPr>
          <w:rFonts w:ascii="Times New Roman" w:hAnsi="Times New Roman" w:cs="Times New Roman"/>
          <w:lang w:val="sr-Cyrl-CS"/>
        </w:rPr>
        <w:t xml:space="preserve"> </w:t>
      </w:r>
      <w:r w:rsidR="000D67D8">
        <w:rPr>
          <w:rFonts w:ascii="Times New Roman" w:hAnsi="Times New Roman" w:cs="Times New Roman"/>
        </w:rPr>
        <w:t xml:space="preserve"> на страни </w:t>
      </w:r>
      <w:r w:rsidR="000D67D8">
        <w:rPr>
          <w:rFonts w:ascii="Times New Roman" w:hAnsi="Times New Roman" w:cs="Times New Roman"/>
          <w:lang/>
        </w:rPr>
        <w:t>80</w:t>
      </w:r>
      <w:r w:rsidR="00D0309A">
        <w:rPr>
          <w:rFonts w:ascii="Times New Roman" w:hAnsi="Times New Roman" w:cs="Times New Roman"/>
        </w:rPr>
        <w:t xml:space="preserve"> </w:t>
      </w:r>
      <w:r w:rsidR="000D67D8">
        <w:rPr>
          <w:rFonts w:ascii="Times New Roman" w:hAnsi="Times New Roman" w:cs="Times New Roman"/>
        </w:rPr>
        <w:t xml:space="preserve"> алинеја </w:t>
      </w:r>
      <w:r w:rsidR="000D67D8">
        <w:rPr>
          <w:rFonts w:ascii="Times New Roman" w:hAnsi="Times New Roman" w:cs="Times New Roman"/>
          <w:lang/>
        </w:rPr>
        <w:t>1.1.8.3. Доктор специјалиста у хитној медицинској помоћи повећава се број извршилаца са 3 на 4.</w:t>
      </w:r>
      <w:r w:rsidR="00D0309A" w:rsidRPr="00087522">
        <w:rPr>
          <w:rFonts w:ascii="Times New Roman" w:hAnsi="Times New Roman" w:cs="Times New Roman"/>
        </w:rPr>
        <w:t xml:space="preserve"> </w:t>
      </w:r>
    </w:p>
    <w:p w:rsidR="004A01CD" w:rsidRPr="000D67D8" w:rsidRDefault="00C93F1E" w:rsidP="00C93F1E">
      <w:pPr>
        <w:tabs>
          <w:tab w:val="left" w:pos="40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</w:t>
      </w:r>
      <w:r w:rsidR="000D67D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D582C">
        <w:rPr>
          <w:rFonts w:ascii="Times New Roman" w:hAnsi="Times New Roman" w:cs="Times New Roman"/>
          <w:b/>
          <w:sz w:val="24"/>
          <w:szCs w:val="24"/>
          <w:lang w:val="sr-Cyrl-CS"/>
        </w:rPr>
        <w:t>Члан 3</w:t>
      </w:r>
      <w:r w:rsidRPr="003764DD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lang w:val="sr-Cyrl-CS"/>
        </w:rPr>
        <w:t xml:space="preserve">   </w:t>
      </w:r>
      <w:r w:rsidR="004A01CD">
        <w:rPr>
          <w:rFonts w:ascii="Times New Roman" w:hAnsi="Times New Roman" w:cs="Times New Roman"/>
          <w:lang w:val="sr-Cyrl-CS"/>
        </w:rPr>
        <w:t xml:space="preserve">                                                      </w:t>
      </w:r>
    </w:p>
    <w:p w:rsidR="00415852" w:rsidRDefault="00415852" w:rsidP="00F16A21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</w:t>
      </w:r>
      <w:r w:rsidR="00F16A21">
        <w:rPr>
          <w:rFonts w:ascii="Times New Roman" w:hAnsi="Times New Roman" w:cs="Times New Roman"/>
          <w:lang w:val="sr-Cyrl-CS"/>
        </w:rPr>
        <w:t xml:space="preserve">Ове измене и допуне </w:t>
      </w:r>
      <w:r w:rsidR="000D67D8" w:rsidRPr="002A327C">
        <w:rPr>
          <w:rFonts w:ascii="Times New Roman" w:hAnsi="Times New Roman" w:cs="Times New Roman"/>
          <w:lang w:val="sr-Cyrl-CS"/>
        </w:rPr>
        <w:t>Пр</w:t>
      </w:r>
      <w:r w:rsidR="000D67D8">
        <w:rPr>
          <w:rFonts w:ascii="Times New Roman" w:hAnsi="Times New Roman" w:cs="Times New Roman"/>
          <w:lang w:val="sr-Cyrl-CS"/>
        </w:rPr>
        <w:t xml:space="preserve">авилника </w:t>
      </w:r>
      <w:r w:rsidR="000D67D8" w:rsidRPr="002A327C">
        <w:rPr>
          <w:rFonts w:ascii="Times New Roman" w:hAnsi="Times New Roman" w:cs="Times New Roman"/>
          <w:lang w:val="sr-Cyrl-CS"/>
        </w:rPr>
        <w:t>о систематизацији послова здравственог центра Врање</w:t>
      </w:r>
      <w:r w:rsidR="000D67D8">
        <w:rPr>
          <w:rFonts w:ascii="Times New Roman" w:hAnsi="Times New Roman" w:cs="Times New Roman"/>
          <w:lang w:val="sr-Cyrl-CS"/>
        </w:rPr>
        <w:t xml:space="preserve"> бр. 01-</w:t>
      </w:r>
      <w:r w:rsidR="000D67D8">
        <w:rPr>
          <w:rFonts w:ascii="Times New Roman" w:hAnsi="Times New Roman" w:cs="Times New Roman"/>
        </w:rPr>
        <w:t>4</w:t>
      </w:r>
      <w:r w:rsidR="000D67D8">
        <w:rPr>
          <w:rFonts w:ascii="Times New Roman" w:hAnsi="Times New Roman" w:cs="Times New Roman"/>
          <w:lang/>
        </w:rPr>
        <w:t>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="000D67D8">
        <w:rPr>
          <w:rFonts w:ascii="Times New Roman" w:hAnsi="Times New Roman" w:cs="Times New Roman"/>
          <w:lang w:val="sr-Cyrl-CS"/>
        </w:rPr>
        <w:t xml:space="preserve"> од </w:t>
      </w:r>
      <w:r w:rsidR="000D67D8">
        <w:rPr>
          <w:rFonts w:ascii="Times New Roman" w:hAnsi="Times New Roman" w:cs="Times New Roman"/>
        </w:rPr>
        <w:t>13</w:t>
      </w:r>
      <w:r w:rsidR="000D67D8">
        <w:rPr>
          <w:rFonts w:ascii="Times New Roman" w:hAnsi="Times New Roman" w:cs="Times New Roman"/>
          <w:lang w:val="sr-Cyrl-CS"/>
        </w:rPr>
        <w:t>.</w:t>
      </w:r>
      <w:r w:rsidR="000D67D8">
        <w:rPr>
          <w:rFonts w:ascii="Times New Roman" w:hAnsi="Times New Roman" w:cs="Times New Roman"/>
        </w:rPr>
        <w:t>10</w:t>
      </w:r>
      <w:r w:rsidR="000D67D8">
        <w:rPr>
          <w:rFonts w:ascii="Times New Roman" w:hAnsi="Times New Roman" w:cs="Times New Roman"/>
          <w:lang w:val="sr-Cyrl-CS"/>
        </w:rPr>
        <w:t>.201</w:t>
      </w:r>
      <w:r w:rsidR="000D67D8">
        <w:rPr>
          <w:rFonts w:ascii="Times New Roman" w:hAnsi="Times New Roman" w:cs="Times New Roman"/>
        </w:rPr>
        <w:t>7</w:t>
      </w:r>
      <w:r w:rsidR="000D67D8" w:rsidRPr="002A327C">
        <w:rPr>
          <w:rFonts w:ascii="Times New Roman" w:hAnsi="Times New Roman" w:cs="Times New Roman"/>
          <w:lang w:val="sr-Cyrl-CS"/>
        </w:rPr>
        <w:t>. године</w:t>
      </w:r>
      <w:r w:rsidR="000D67D8">
        <w:rPr>
          <w:rFonts w:ascii="Times New Roman" w:hAnsi="Times New Roman" w:cs="Times New Roman"/>
          <w:lang w:val="sr-Cyrl-CS"/>
        </w:rPr>
        <w:t xml:space="preserve"> и др</w:t>
      </w:r>
      <w:r w:rsidR="00433239">
        <w:rPr>
          <w:rFonts w:ascii="Times New Roman" w:hAnsi="Times New Roman" w:cs="Times New Roman"/>
          <w:lang w:val="sr-Cyrl-CS"/>
        </w:rPr>
        <w:t>..., ступају на снагу,</w:t>
      </w:r>
      <w:r>
        <w:rPr>
          <w:rFonts w:ascii="Times New Roman" w:hAnsi="Times New Roman" w:cs="Times New Roman"/>
          <w:lang w:val="sr-Cyrl-CS"/>
        </w:rPr>
        <w:t xml:space="preserve"> даном објављивања на огласној табли.</w:t>
      </w:r>
    </w:p>
    <w:p w:rsidR="00415852" w:rsidRDefault="00415852" w:rsidP="00F16A21">
      <w:pPr>
        <w:pStyle w:val="NoSpacing"/>
        <w:rPr>
          <w:rFonts w:ascii="Times New Roman" w:hAnsi="Times New Roman" w:cs="Times New Roman"/>
          <w:lang w:val="sr-Cyrl-CS"/>
        </w:rPr>
      </w:pPr>
    </w:p>
    <w:p w:rsidR="00F16A21" w:rsidRDefault="00415852" w:rsidP="00F16A21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Објављено на огласној табли Здравственог центра Врање дана  </w:t>
      </w:r>
      <w:r w:rsidR="00F16A21">
        <w:rPr>
          <w:rFonts w:ascii="Times New Roman" w:hAnsi="Times New Roman" w:cs="Times New Roman"/>
          <w:lang w:val="sr-Cyrl-CS"/>
        </w:rPr>
        <w:t>Здравственог ц</w:t>
      </w:r>
      <w:r w:rsidR="00640389">
        <w:rPr>
          <w:rFonts w:ascii="Times New Roman" w:hAnsi="Times New Roman" w:cs="Times New Roman"/>
          <w:lang w:val="sr-Cyrl-CS"/>
        </w:rPr>
        <w:t>ентра Врање дана _________</w:t>
      </w:r>
      <w:r w:rsidR="004E303E">
        <w:rPr>
          <w:rFonts w:ascii="Times New Roman" w:hAnsi="Times New Roman" w:cs="Times New Roman"/>
          <w:lang w:val="sr-Cyrl-CS"/>
        </w:rPr>
        <w:t xml:space="preserve"> 2019</w:t>
      </w:r>
      <w:r w:rsidR="00F16A21">
        <w:rPr>
          <w:rFonts w:ascii="Times New Roman" w:hAnsi="Times New Roman" w:cs="Times New Roman"/>
          <w:lang w:val="sr-Cyrl-CS"/>
        </w:rPr>
        <w:t xml:space="preserve"> године.</w:t>
      </w:r>
    </w:p>
    <w:p w:rsidR="00094886" w:rsidRDefault="00094886" w:rsidP="00F16A21">
      <w:pPr>
        <w:pStyle w:val="NoSpacing"/>
        <w:rPr>
          <w:rFonts w:ascii="Times New Roman" w:hAnsi="Times New Roman" w:cs="Times New Roman"/>
          <w:lang w:val="sr-Cyrl-CS"/>
        </w:rPr>
      </w:pPr>
    </w:p>
    <w:p w:rsidR="00414528" w:rsidRPr="008B0A21" w:rsidRDefault="00414528" w:rsidP="00F16A21">
      <w:pPr>
        <w:pStyle w:val="NoSpacing"/>
        <w:tabs>
          <w:tab w:val="left" w:pos="3465"/>
        </w:tabs>
        <w:rPr>
          <w:rFonts w:ascii="Times New Roman" w:hAnsi="Times New Roman" w:cs="Times New Roman"/>
          <w:b/>
          <w:lang w:val="sr-Cyrl-CS"/>
        </w:rPr>
      </w:pPr>
    </w:p>
    <w:p w:rsidR="008F5535" w:rsidRPr="000D67D8" w:rsidRDefault="00F16A21" w:rsidP="008F5535">
      <w:pPr>
        <w:pStyle w:val="NoSpacing"/>
        <w:rPr>
          <w:rFonts w:ascii="Times New Roman" w:hAnsi="Times New Roman" w:cs="Times New Roman"/>
          <w:b/>
          <w:lang/>
        </w:rPr>
      </w:pPr>
      <w:r w:rsidRPr="00267FFA">
        <w:rPr>
          <w:rFonts w:ascii="Times New Roman" w:hAnsi="Times New Roman" w:cs="Times New Roman"/>
          <w:b/>
          <w:lang w:val="sr-Cyrl-CS"/>
        </w:rPr>
        <w:t>Број</w:t>
      </w:r>
      <w:r w:rsidRPr="00810B44">
        <w:rPr>
          <w:rFonts w:ascii="Times New Roman" w:hAnsi="Times New Roman" w:cs="Times New Roman"/>
          <w:lang w:val="sr-Cyrl-CS"/>
        </w:rPr>
        <w:t>:</w:t>
      </w:r>
      <w:r>
        <w:rPr>
          <w:lang w:val="sr-Cyrl-CS"/>
        </w:rPr>
        <w:t xml:space="preserve"> </w:t>
      </w:r>
      <w:r w:rsidR="000D67D8">
        <w:rPr>
          <w:rFonts w:ascii="Times New Roman" w:hAnsi="Times New Roman" w:cs="Times New Roman"/>
          <w:b/>
        </w:rPr>
        <w:t>01</w:t>
      </w:r>
      <w:r w:rsidR="000D67D8">
        <w:rPr>
          <w:rFonts w:ascii="Times New Roman" w:hAnsi="Times New Roman" w:cs="Times New Roman"/>
          <w:b/>
          <w:lang/>
        </w:rPr>
        <w:t>-</w:t>
      </w:r>
      <w:r w:rsidR="00433239">
        <w:rPr>
          <w:rFonts w:ascii="Times New Roman" w:hAnsi="Times New Roman" w:cs="Times New Roman"/>
          <w:b/>
          <w:lang/>
        </w:rPr>
        <w:t>6730</w:t>
      </w:r>
    </w:p>
    <w:p w:rsidR="00E4421A" w:rsidRDefault="00F16A21" w:rsidP="00F16A21">
      <w:pPr>
        <w:pStyle w:val="NoSpacing"/>
        <w:rPr>
          <w:lang w:val="sr-Cyrl-CS"/>
        </w:rPr>
      </w:pPr>
      <w:r>
        <w:rPr>
          <w:lang w:val="sr-Cyrl-CS"/>
        </w:rPr>
        <w:t xml:space="preserve">                          </w:t>
      </w:r>
    </w:p>
    <w:p w:rsidR="004A01CD" w:rsidRDefault="004A01CD" w:rsidP="00F16A21">
      <w:pPr>
        <w:pStyle w:val="NoSpacing"/>
        <w:rPr>
          <w:lang w:val="sr-Cyrl-CS"/>
        </w:rPr>
      </w:pPr>
    </w:p>
    <w:p w:rsidR="00F16A21" w:rsidRPr="007243B1" w:rsidRDefault="00E4421A" w:rsidP="00F16A21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lang w:val="sr-Cyrl-CS"/>
        </w:rPr>
        <w:t xml:space="preserve">                                                    </w:t>
      </w:r>
      <w:r w:rsidR="00F16A21">
        <w:rPr>
          <w:lang w:val="sr-Cyrl-CS"/>
        </w:rPr>
        <w:t xml:space="preserve">                                           </w:t>
      </w:r>
      <w:r w:rsidR="000D67D8">
        <w:rPr>
          <w:lang w:val="sr-Cyrl-CS"/>
        </w:rPr>
        <w:t xml:space="preserve">          </w:t>
      </w:r>
      <w:r w:rsidR="00F16A21" w:rsidRPr="007243B1">
        <w:rPr>
          <w:rFonts w:ascii="Times New Roman" w:hAnsi="Times New Roman" w:cs="Times New Roman"/>
          <w:lang w:val="sr-Cyrl-CS"/>
        </w:rPr>
        <w:t>В.Д.   Д И Р Е К Т О  Р-а</w:t>
      </w:r>
    </w:p>
    <w:p w:rsidR="00F16A21" w:rsidRPr="007243B1" w:rsidRDefault="00F16A21" w:rsidP="00F16A21">
      <w:pPr>
        <w:pStyle w:val="NoSpacing"/>
        <w:rPr>
          <w:rFonts w:ascii="Times New Roman" w:hAnsi="Times New Roman" w:cs="Times New Roman"/>
          <w:u w:val="single"/>
          <w:lang w:val="sr-Cyrl-CS"/>
        </w:rPr>
      </w:pPr>
      <w:r w:rsidRPr="007243B1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</w:t>
      </w:r>
      <w:r w:rsidR="000D67D8">
        <w:rPr>
          <w:rFonts w:ascii="Times New Roman" w:hAnsi="Times New Roman" w:cs="Times New Roman"/>
          <w:lang w:val="sr-Cyrl-CS"/>
        </w:rPr>
        <w:t xml:space="preserve">        </w:t>
      </w:r>
      <w:r w:rsidRPr="007243B1">
        <w:rPr>
          <w:rFonts w:ascii="Times New Roman" w:hAnsi="Times New Roman" w:cs="Times New Roman"/>
          <w:lang w:val="sr-Cyrl-CS"/>
        </w:rPr>
        <w:t xml:space="preserve"> </w:t>
      </w:r>
      <w:r w:rsidRPr="007243B1">
        <w:rPr>
          <w:rFonts w:ascii="Times New Roman" w:hAnsi="Times New Roman" w:cs="Times New Roman"/>
          <w:u w:val="single"/>
          <w:lang w:val="sr-Cyrl-CS"/>
        </w:rPr>
        <w:t>ЗДРАВСТВЕНОГ ЦЕНТРА ВРАЊЕ</w:t>
      </w:r>
    </w:p>
    <w:p w:rsidR="00F16A21" w:rsidRPr="004A01CD" w:rsidRDefault="00F16A21" w:rsidP="00F16A21">
      <w:pPr>
        <w:jc w:val="center"/>
        <w:rPr>
          <w:rFonts w:ascii="Times New Roman" w:hAnsi="Times New Roman" w:cs="Times New Roman"/>
          <w:b/>
          <w:lang w:val="sr-Cyrl-CS"/>
        </w:rPr>
      </w:pPr>
      <w:r w:rsidRPr="007243B1">
        <w:rPr>
          <w:rFonts w:ascii="Times New Roman" w:hAnsi="Times New Roman" w:cs="Times New Roman"/>
          <w:lang w:val="sr-Cyrl-CS"/>
        </w:rPr>
        <w:t xml:space="preserve">                                </w:t>
      </w:r>
      <w:r w:rsidR="008F5535">
        <w:rPr>
          <w:rFonts w:ascii="Times New Roman" w:hAnsi="Times New Roman" w:cs="Times New Roman"/>
          <w:lang w:val="sr-Cyrl-CS"/>
        </w:rPr>
        <w:t xml:space="preserve">           </w:t>
      </w:r>
      <w:r w:rsidR="006F554B" w:rsidRPr="004A01CD">
        <w:rPr>
          <w:rFonts w:ascii="Times New Roman" w:hAnsi="Times New Roman" w:cs="Times New Roman"/>
          <w:b/>
          <w:lang w:val="sr-Cyrl-CS"/>
        </w:rPr>
        <w:t>д</w:t>
      </w:r>
      <w:r w:rsidR="008F5535" w:rsidRPr="004A01CD">
        <w:rPr>
          <w:rFonts w:ascii="Times New Roman" w:hAnsi="Times New Roman" w:cs="Times New Roman"/>
          <w:b/>
          <w:lang w:val="sr-Cyrl-CS"/>
        </w:rPr>
        <w:t>р</w:t>
      </w:r>
      <w:r w:rsidR="006F554B" w:rsidRPr="004A01CD">
        <w:rPr>
          <w:rFonts w:ascii="Times New Roman" w:hAnsi="Times New Roman" w:cs="Times New Roman"/>
          <w:b/>
          <w:lang w:val="sr-Cyrl-CS"/>
        </w:rPr>
        <w:t xml:space="preserve"> </w:t>
      </w:r>
      <w:r w:rsidR="008F5535" w:rsidRPr="004A01CD">
        <w:rPr>
          <w:rFonts w:ascii="Times New Roman" w:hAnsi="Times New Roman" w:cs="Times New Roman"/>
          <w:b/>
          <w:lang w:val="sr-Cyrl-CS"/>
        </w:rPr>
        <w:t>Љиљана Антић</w:t>
      </w:r>
    </w:p>
    <w:p w:rsidR="00FF20D3" w:rsidRDefault="00FF20D3"/>
    <w:sectPr w:rsidR="00FF20D3" w:rsidSect="000D67D8">
      <w:pgSz w:w="11906" w:h="16838"/>
      <w:pgMar w:top="245" w:right="1138" w:bottom="1411" w:left="86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245D4"/>
    <w:multiLevelType w:val="multilevel"/>
    <w:tmpl w:val="24985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6D0A29"/>
    <w:multiLevelType w:val="hybridMultilevel"/>
    <w:tmpl w:val="E3409176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8747A"/>
    <w:multiLevelType w:val="hybridMultilevel"/>
    <w:tmpl w:val="60AE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671655"/>
    <w:multiLevelType w:val="singleLevel"/>
    <w:tmpl w:val="C3702B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DDD3435"/>
    <w:multiLevelType w:val="hybridMultilevel"/>
    <w:tmpl w:val="4F54D22A"/>
    <w:lvl w:ilvl="0" w:tplc="100CFB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3DB5D99"/>
    <w:multiLevelType w:val="hybridMultilevel"/>
    <w:tmpl w:val="C07CEFDC"/>
    <w:lvl w:ilvl="0" w:tplc="20BE7E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F16A21"/>
    <w:rsid w:val="00021457"/>
    <w:rsid w:val="00087522"/>
    <w:rsid w:val="00094886"/>
    <w:rsid w:val="000C1986"/>
    <w:rsid w:val="000D4185"/>
    <w:rsid w:val="000D67D8"/>
    <w:rsid w:val="001679BF"/>
    <w:rsid w:val="00180F5E"/>
    <w:rsid w:val="00200310"/>
    <w:rsid w:val="002064C7"/>
    <w:rsid w:val="00254F93"/>
    <w:rsid w:val="00257821"/>
    <w:rsid w:val="002A0003"/>
    <w:rsid w:val="002D60AA"/>
    <w:rsid w:val="002E7BD2"/>
    <w:rsid w:val="0030718C"/>
    <w:rsid w:val="00341ADC"/>
    <w:rsid w:val="00351BF4"/>
    <w:rsid w:val="00414528"/>
    <w:rsid w:val="00415852"/>
    <w:rsid w:val="00433239"/>
    <w:rsid w:val="0044065E"/>
    <w:rsid w:val="00485DD8"/>
    <w:rsid w:val="004A01CD"/>
    <w:rsid w:val="004B7404"/>
    <w:rsid w:val="004E303E"/>
    <w:rsid w:val="0050374B"/>
    <w:rsid w:val="00581CCE"/>
    <w:rsid w:val="0061573E"/>
    <w:rsid w:val="00640389"/>
    <w:rsid w:val="006F554B"/>
    <w:rsid w:val="007423DE"/>
    <w:rsid w:val="007F0D70"/>
    <w:rsid w:val="008953D2"/>
    <w:rsid w:val="008A67C5"/>
    <w:rsid w:val="008F5535"/>
    <w:rsid w:val="00986A6D"/>
    <w:rsid w:val="00A5571E"/>
    <w:rsid w:val="00AB5AB7"/>
    <w:rsid w:val="00AD2B79"/>
    <w:rsid w:val="00BE7531"/>
    <w:rsid w:val="00C93F1E"/>
    <w:rsid w:val="00C94E14"/>
    <w:rsid w:val="00CB235B"/>
    <w:rsid w:val="00CE7D96"/>
    <w:rsid w:val="00D0309A"/>
    <w:rsid w:val="00D5240B"/>
    <w:rsid w:val="00DC5127"/>
    <w:rsid w:val="00E4421A"/>
    <w:rsid w:val="00E811E4"/>
    <w:rsid w:val="00ED227C"/>
    <w:rsid w:val="00F02956"/>
    <w:rsid w:val="00F16A21"/>
    <w:rsid w:val="00F66070"/>
    <w:rsid w:val="00FD582C"/>
    <w:rsid w:val="00FD7B9F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6A21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F16A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16A21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Radnomesto">
    <w:name w:val="Radnomesto"/>
    <w:basedOn w:val="Normal"/>
    <w:rsid w:val="00F16A21"/>
    <w:pPr>
      <w:spacing w:after="0" w:line="240" w:lineRule="auto"/>
      <w:jc w:val="both"/>
    </w:pPr>
    <w:rPr>
      <w:rFonts w:ascii="Times New Roman" w:eastAsia="Times New Roman" w:hAnsi="Times New Roman" w:cs="Times New Roman"/>
      <w:u w:val="single"/>
      <w:lang w:val="en-US"/>
    </w:rPr>
  </w:style>
  <w:style w:type="character" w:customStyle="1" w:styleId="apple-converted-space">
    <w:name w:val="apple-converted-space"/>
    <w:basedOn w:val="DefaultParagraphFont"/>
    <w:rsid w:val="002D60AA"/>
  </w:style>
  <w:style w:type="paragraph" w:styleId="BodyText">
    <w:name w:val="Body Text"/>
    <w:basedOn w:val="Normal"/>
    <w:link w:val="BodyTextChar"/>
    <w:uiPriority w:val="99"/>
    <w:semiHidden/>
    <w:unhideWhenUsed/>
    <w:rsid w:val="007F0D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0D70"/>
  </w:style>
  <w:style w:type="paragraph" w:styleId="ListParagraph">
    <w:name w:val="List Paragraph"/>
    <w:basedOn w:val="Normal"/>
    <w:uiPriority w:val="34"/>
    <w:qFormat/>
    <w:rsid w:val="008953D2"/>
    <w:pPr>
      <w:ind w:left="720"/>
      <w:contextualSpacing/>
    </w:pPr>
    <w:rPr>
      <w:rFonts w:ascii="Calibri" w:eastAsia="Calibri" w:hAnsi="Calibri" w:cs="Times New Roman"/>
    </w:rPr>
  </w:style>
  <w:style w:type="paragraph" w:styleId="BlockText">
    <w:name w:val="Block Text"/>
    <w:basedOn w:val="Normal"/>
    <w:rsid w:val="00CE7D96"/>
    <w:pPr>
      <w:spacing w:after="0" w:line="240" w:lineRule="auto"/>
      <w:ind w:left="707" w:right="607"/>
    </w:pPr>
    <w:rPr>
      <w:rFonts w:ascii="Times New Roman" w:eastAsia="Times New Roman" w:hAnsi="Times New Roman" w:cs="Times New Roman"/>
      <w:color w:val="000000"/>
      <w:sz w:val="26"/>
      <w:szCs w:val="24"/>
    </w:rPr>
  </w:style>
  <w:style w:type="paragraph" w:customStyle="1" w:styleId="Default">
    <w:name w:val="Default"/>
    <w:rsid w:val="00FD58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ZCVRANJE</Company>
  <LinksUpToDate>false</LinksUpToDate>
  <CharactersWithSpaces>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RADNI ODNOSI</dc:creator>
  <cp:lastModifiedBy>Pravnici</cp:lastModifiedBy>
  <cp:revision>2</cp:revision>
  <cp:lastPrinted>2019-10-17T07:05:00Z</cp:lastPrinted>
  <dcterms:created xsi:type="dcterms:W3CDTF">2019-10-17T08:45:00Z</dcterms:created>
  <dcterms:modified xsi:type="dcterms:W3CDTF">2019-10-17T08:45:00Z</dcterms:modified>
</cp:coreProperties>
</file>